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1430B" w:rsidRDefault="0021430B" w:rsidP="00643A94">
      <w:pPr>
        <w:pStyle w:val="SenderAddress"/>
      </w:pPr>
      <w:r>
        <w:fldChar w:fldCharType="begin"/>
      </w:r>
      <w:r>
        <w:instrText>MACROBUTTON DoFieldClick [</w:instrText>
      </w:r>
      <w:r w:rsidRPr="0021430B">
        <w:rPr>
          <w:b/>
        </w:rPr>
        <w:instrText>Your Name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 w:rsidR="001C3B37"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BD0BBB" w:rsidRPr="00BD0BBB" w:rsidRDefault="007F303E" w:rsidP="00BD0BBB">
      <w:pPr>
        <w:pStyle w:val="Date"/>
      </w:pPr>
      <w:r>
        <w:fldChar w:fldCharType="begin"/>
      </w:r>
      <w:r>
        <w:instrText>CREATEDATE  \@</w:instrText>
      </w:r>
      <w:r w:rsidR="009321DF">
        <w:instrText xml:space="preserve"> "MMMM d, yyyy"  \* MERGEFORMAT</w:instrText>
      </w:r>
      <w:r>
        <w:fldChar w:fldCharType="separate"/>
      </w:r>
      <w:r w:rsidR="009F2201">
        <w:rPr>
          <w:noProof/>
        </w:rPr>
        <w:t>October 21, 2019</w: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Recipient</w:instrText>
      </w:r>
      <w:r w:rsidRPr="007D03C5">
        <w:rPr>
          <w:b/>
        </w:rPr>
        <w:instrText xml:space="preserve">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Title</w:instrText>
      </w:r>
      <w:r>
        <w:instrText>]</w:instrText>
      </w:r>
      <w:r>
        <w:fldChar w:fldCharType="end"/>
      </w:r>
    </w:p>
    <w:p w:rsidR="009A462A" w:rsidRPr="00D67217" w:rsidRDefault="009A462A" w:rsidP="009A462A">
      <w:pPr>
        <w:pStyle w:val="RecipientAddress"/>
      </w:pPr>
      <w:r w:rsidRPr="00D67217">
        <w:fldChar w:fldCharType="begin"/>
      </w:r>
      <w:r w:rsidRPr="00D67217">
        <w:instrText>MACROBUTTON  DoFieldClick [</w:instrText>
      </w:r>
      <w:r>
        <w:rPr>
          <w:b/>
        </w:rPr>
        <w:instrText>Company</w:instrText>
      </w:r>
      <w:r w:rsidR="00B26817">
        <w:rPr>
          <w:b/>
        </w:rPr>
        <w:instrText xml:space="preserve"> Name</w:instrText>
      </w:r>
      <w:r w:rsidRPr="00D67217">
        <w:instrText>]</w:instrText>
      </w:r>
      <w:r w:rsidRPr="00D67217"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Pr="00C87022">
        <w:fldChar w:fldCharType="begin"/>
      </w:r>
      <w:r w:rsidRPr="00C87022">
        <w:instrText>MACROBUTTON  DoFieldClick [</w:instrText>
      </w:r>
      <w:r w:rsidRPr="00C87022">
        <w:rPr>
          <w:b/>
        </w:rPr>
        <w:instrText xml:space="preserve">Recipient </w:instrText>
      </w:r>
      <w:r w:rsidR="00B26817">
        <w:rPr>
          <w:b/>
        </w:rPr>
        <w:instrText>N</w:instrText>
      </w:r>
      <w:r w:rsidRPr="00C87022">
        <w:rPr>
          <w:b/>
        </w:rPr>
        <w:instrText>ame</w:instrText>
      </w:r>
      <w:r w:rsidRPr="00C87022">
        <w:instrText>]</w:instrText>
      </w:r>
      <w:r w:rsidRPr="00C87022">
        <w:fldChar w:fldCharType="end"/>
      </w:r>
      <w:r>
        <w:t>:</w:t>
      </w:r>
    </w:p>
    <w:p w:rsidR="00F159D5" w:rsidRDefault="00F159D5" w:rsidP="00F159D5">
      <w:pPr>
        <w:pStyle w:val="BodyText"/>
      </w:pPr>
      <w:r>
        <w:t>You recently requested pricing information from our company. Here is our quote: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28"/>
        <w:gridCol w:w="1620"/>
        <w:gridCol w:w="2808"/>
      </w:tblGrid>
      <w:tr w:rsidR="00F159D5" w:rsidRPr="00F07C0B"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Pr="00F07C0B" w:rsidRDefault="00F159D5" w:rsidP="00F159D5">
            <w:r>
              <w:t>Service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Default="00F159D5" w:rsidP="00F159D5">
            <w:r>
              <w:t>Hourly rate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159D5" w:rsidRPr="00F07C0B" w:rsidRDefault="00F159D5" w:rsidP="00F159D5">
            <w:r>
              <w:t>Estimated cost</w:t>
            </w:r>
          </w:p>
        </w:tc>
      </w:tr>
      <w:tr w:rsidR="00F159D5" w:rsidRPr="00F07C0B">
        <w:tc>
          <w:tcPr>
            <w:tcW w:w="4428" w:type="dxa"/>
            <w:tcBorders>
              <w:top w:val="single" w:sz="12" w:space="0" w:color="auto"/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  <w:tcBorders>
              <w:top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4428" w:type="dxa"/>
            <w:tcBorders>
              <w:left w:val="single" w:sz="12" w:space="0" w:color="auto"/>
            </w:tcBorders>
          </w:tcPr>
          <w:p w:rsidR="00F159D5" w:rsidRPr="00F07C0B" w:rsidRDefault="00F159D5" w:rsidP="00F159D5"/>
        </w:tc>
        <w:tc>
          <w:tcPr>
            <w:tcW w:w="1620" w:type="dxa"/>
          </w:tcPr>
          <w:p w:rsidR="00F159D5" w:rsidRDefault="00F159D5" w:rsidP="00F159D5">
            <w:pPr>
              <w:jc w:val="right"/>
            </w:pPr>
          </w:p>
        </w:tc>
        <w:tc>
          <w:tcPr>
            <w:tcW w:w="2808" w:type="dxa"/>
            <w:tcBorders>
              <w:right w:val="single" w:sz="12" w:space="0" w:color="auto"/>
            </w:tcBorders>
          </w:tcPr>
          <w:p w:rsidR="00F159D5" w:rsidRPr="00F07C0B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159D5" w:rsidRDefault="00F159D5" w:rsidP="00F159D5">
            <w:pPr>
              <w:jc w:val="right"/>
            </w:pPr>
            <w:r>
              <w:t>Total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159D5" w:rsidRDefault="00F159D5" w:rsidP="00F159D5">
            <w:pPr>
              <w:jc w:val="right"/>
            </w:pPr>
            <w:r>
              <w:t xml:space="preserve">Your </w:t>
            </w:r>
            <w:r>
              <w:fldChar w:fldCharType="begin"/>
            </w:r>
            <w:r>
              <w:instrText xml:space="preserve"> MACROBUTTON  DoFieldClick [</w:instrText>
            </w:r>
            <w:r>
              <w:rPr>
                <w:b/>
              </w:rPr>
              <w:instrText>percent amount</w:instrText>
            </w:r>
            <w:r>
              <w:instrText>]</w:instrText>
            </w:r>
            <w:r>
              <w:fldChar w:fldCharType="end"/>
            </w:r>
            <w:r>
              <w:t>% discount</w:t>
            </w:r>
          </w:p>
        </w:tc>
        <w:tc>
          <w:tcPr>
            <w:tcW w:w="2808" w:type="dxa"/>
            <w:tcBorders>
              <w:bottom w:val="single" w:sz="4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Tax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Grand total</w:t>
            </w:r>
          </w:p>
        </w:tc>
        <w:tc>
          <w:tcPr>
            <w:tcW w:w="2808" w:type="dxa"/>
            <w:tcBorders>
              <w:top w:val="single" w:sz="12" w:space="0" w:color="auto"/>
              <w:right w:val="single" w:sz="12" w:space="0" w:color="auto"/>
            </w:tcBorders>
          </w:tcPr>
          <w:p w:rsidR="00F159D5" w:rsidRPr="004E5EEC" w:rsidRDefault="00F159D5" w:rsidP="00F159D5">
            <w:pPr>
              <w:jc w:val="right"/>
              <w:rPr>
                <w:b/>
              </w:rPr>
            </w:pPr>
          </w:p>
        </w:tc>
      </w:tr>
      <w:tr w:rsidR="00F159D5" w:rsidRPr="00F07C0B">
        <w:tc>
          <w:tcPr>
            <w:tcW w:w="604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159D5" w:rsidRDefault="00F159D5" w:rsidP="00F159D5">
            <w:pPr>
              <w:jc w:val="right"/>
            </w:pPr>
            <w:r>
              <w:t>Delivery date</w:t>
            </w:r>
          </w:p>
        </w:tc>
        <w:tc>
          <w:tcPr>
            <w:tcW w:w="2808" w:type="dxa"/>
            <w:tcBorders>
              <w:bottom w:val="single" w:sz="12" w:space="0" w:color="auto"/>
              <w:right w:val="single" w:sz="12" w:space="0" w:color="auto"/>
            </w:tcBorders>
          </w:tcPr>
          <w:p w:rsidR="00F159D5" w:rsidRDefault="00F159D5" w:rsidP="00F159D5">
            <w:pPr>
              <w:jc w:val="right"/>
            </w:pPr>
          </w:p>
        </w:tc>
      </w:tr>
    </w:tbl>
    <w:p w:rsidR="00F159D5" w:rsidRDefault="00F159D5" w:rsidP="005F4F00">
      <w:pPr>
        <w:pStyle w:val="BodyText"/>
      </w:pPr>
    </w:p>
    <w:p w:rsidR="00272AE7" w:rsidRDefault="00F159D5" w:rsidP="005F4F00">
      <w:pPr>
        <w:pStyle w:val="BodyText"/>
      </w:pPr>
      <w:r>
        <w:t>Thank you for giving us the opportunity to bid for your business. As always, it’s a pleasure doing business with you. We look forward to completing this job to your satisfaction.</w:t>
      </w:r>
    </w:p>
    <w:p w:rsidR="00FD5F91" w:rsidRDefault="00D27A70" w:rsidP="00FD5F91">
      <w:pPr>
        <w:pStyle w:val="Closing"/>
      </w:pPr>
      <w:r>
        <w:t>Sincerely,</w:t>
      </w:r>
    </w:p>
    <w:p w:rsidR="00FD5F91" w:rsidRDefault="00FD5F91" w:rsidP="00FD5F91">
      <w:pPr>
        <w:pStyle w:val="Signature"/>
      </w:pPr>
      <w:r>
        <w:fldChar w:fldCharType="begin"/>
      </w:r>
      <w:r>
        <w:instrText xml:space="preserve"> MACROBUTTON  DoFieldClick [</w:instrText>
      </w:r>
      <w:r w:rsidRPr="007D03C5">
        <w:rPr>
          <w:b/>
        </w:rPr>
        <w:instrText xml:space="preserve">Your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CF13D7" w:rsidRDefault="00CF13D7" w:rsidP="00FD5F91">
      <w:pPr>
        <w:pStyle w:val="Signature"/>
      </w:pPr>
      <w:r>
        <w:fldChar w:fldCharType="begin"/>
      </w:r>
      <w:r>
        <w:instrText>MACROBUTTON DoFieldClick [</w:instrText>
      </w:r>
      <w:r w:rsidRPr="00CF13D7">
        <w:rPr>
          <w:b/>
        </w:rPr>
        <w:instrText>Title</w:instrText>
      </w:r>
      <w:r>
        <w:instrText>]</w:instrText>
      </w:r>
      <w:r>
        <w:fldChar w:fldCharType="end"/>
      </w:r>
    </w:p>
    <w:p w:rsidR="00F159D5" w:rsidRDefault="00F159D5" w:rsidP="00F159D5">
      <w:pPr>
        <w:pStyle w:val="BodyText"/>
      </w:pPr>
    </w:p>
    <w:p w:rsidR="00F159D5" w:rsidRPr="00C87022" w:rsidRDefault="005F4902" w:rsidP="00D568FF">
      <w:pPr>
        <w:pStyle w:val="BodyText"/>
      </w:pPr>
      <w:r>
        <w:t xml:space="preserve">P.S. </w:t>
      </w:r>
      <w:r w:rsidR="00F159D5">
        <w:t xml:space="preserve">If you would like to discuss items in this </w:t>
      </w:r>
      <w:r w:rsidR="00F159D5" w:rsidRPr="00D568FF">
        <w:t>quote</w:t>
      </w:r>
      <w:r w:rsidR="00F159D5">
        <w:t xml:space="preserve">, or if you need any additional information, please call me personally at </w:t>
      </w:r>
      <w:r w:rsidR="00F159D5">
        <w:fldChar w:fldCharType="begin"/>
      </w:r>
      <w:r w:rsidR="00F159D5">
        <w:instrText xml:space="preserve"> MACROBUTTON  DoFieldClick [</w:instrText>
      </w:r>
      <w:r w:rsidR="00F159D5">
        <w:rPr>
          <w:b/>
        </w:rPr>
        <w:instrText>p</w:instrText>
      </w:r>
      <w:r w:rsidR="00F159D5" w:rsidRPr="00467C4E">
        <w:rPr>
          <w:b/>
        </w:rPr>
        <w:instrText>hone number</w:instrText>
      </w:r>
      <w:r w:rsidR="00F159D5">
        <w:instrText>]</w:instrText>
      </w:r>
      <w:r w:rsidR="00F159D5">
        <w:fldChar w:fldCharType="end"/>
      </w:r>
      <w:r w:rsidR="00F159D5">
        <w:t>.</w:t>
      </w:r>
    </w:p>
    <w:sectPr w:rsidR="00F159D5" w:rsidRPr="00C87022" w:rsidSect="00CF13D7">
      <w:headerReference w:type="default" r:id="rId8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2C" w:rsidRDefault="00D52A2C">
      <w:r>
        <w:separator/>
      </w:r>
    </w:p>
  </w:endnote>
  <w:endnote w:type="continuationSeparator" w:id="0">
    <w:p w:rsidR="00D52A2C" w:rsidRDefault="00D5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2C" w:rsidRDefault="00D52A2C">
      <w:r>
        <w:separator/>
      </w:r>
    </w:p>
  </w:footnote>
  <w:footnote w:type="continuationSeparator" w:id="0">
    <w:p w:rsidR="00D52A2C" w:rsidRDefault="00D5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9F2201">
      <w:rPr>
        <w:noProof/>
      </w:rPr>
      <w:t>October 21, 2019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01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72AE7"/>
    <w:rsid w:val="002F341B"/>
    <w:rsid w:val="00333A3F"/>
    <w:rsid w:val="003A65CF"/>
    <w:rsid w:val="004029BF"/>
    <w:rsid w:val="00452DEA"/>
    <w:rsid w:val="004B5B67"/>
    <w:rsid w:val="00517A98"/>
    <w:rsid w:val="00530AAD"/>
    <w:rsid w:val="00575B10"/>
    <w:rsid w:val="005B2344"/>
    <w:rsid w:val="005F4902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F2201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D52A2C"/>
    <w:rsid w:val="00D568FF"/>
    <w:rsid w:val="00EA5EAF"/>
    <w:rsid w:val="00F07C74"/>
    <w:rsid w:val="00F159D5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rsid w:val="00F1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rsid w:val="00F1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\AppData\Local\Temp\Temp4_newlist_____quotationtemplates.zip\quote%20template%20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25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2002-01-24T12:21:00Z</cp:lastPrinted>
  <dcterms:created xsi:type="dcterms:W3CDTF">2019-10-21T07:41:00Z</dcterms:created>
  <dcterms:modified xsi:type="dcterms:W3CDTF">2019-10-21T07:45:00Z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TC060827771033</vt:lpwstr>
  </property>
</Properties>
</file>